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FA4BD" w14:textId="77777777" w:rsidR="007041E7" w:rsidRPr="002D00D0" w:rsidRDefault="002D00D0">
      <w:pPr>
        <w:pStyle w:val="Title"/>
        <w:rPr>
          <w:lang w:val="pl-PL"/>
        </w:rPr>
      </w:pPr>
      <w:r w:rsidRPr="002D00D0">
        <w:rPr>
          <w:lang w:val="pl-PL"/>
        </w:rPr>
        <w:t>Nagłówek</w:t>
      </w:r>
      <w:r w:rsidRPr="002D00D0">
        <w:rPr>
          <w:lang w:val="pl-PL"/>
        </w:rPr>
        <w:t xml:space="preserve"> 0</w:t>
      </w:r>
    </w:p>
    <w:p w14:paraId="66EFA5F9" w14:textId="77777777" w:rsidR="007041E7" w:rsidRPr="002D00D0" w:rsidRDefault="002D00D0">
      <w:pPr>
        <w:pStyle w:val="Heading1"/>
        <w:rPr>
          <w:lang w:val="pl-PL"/>
        </w:rPr>
      </w:pPr>
      <w:r w:rsidRPr="002D00D0">
        <w:rPr>
          <w:lang w:val="pl-PL"/>
        </w:rPr>
        <w:t>Nagłówek</w:t>
      </w:r>
      <w:r w:rsidRPr="002D00D0">
        <w:rPr>
          <w:lang w:val="pl-PL"/>
        </w:rPr>
        <w:t xml:space="preserve"> </w:t>
      </w:r>
      <w:r w:rsidRPr="002D00D0">
        <w:rPr>
          <w:lang w:val="pl-PL"/>
        </w:rPr>
        <w:t>1</w:t>
      </w:r>
    </w:p>
    <w:p w14:paraId="12BF2DF5" w14:textId="77777777" w:rsidR="007041E7" w:rsidRPr="002D00D0" w:rsidRDefault="002D00D0">
      <w:pPr>
        <w:pStyle w:val="Heading2"/>
        <w:rPr>
          <w:lang w:val="pl-PL"/>
        </w:rPr>
      </w:pPr>
      <w:r w:rsidRPr="002D00D0">
        <w:rPr>
          <w:lang w:val="pl-PL"/>
        </w:rPr>
        <w:t>Nagłówek</w:t>
      </w:r>
      <w:r w:rsidRPr="002D00D0">
        <w:rPr>
          <w:lang w:val="pl-PL"/>
        </w:rPr>
        <w:t xml:space="preserve"> </w:t>
      </w:r>
      <w:r w:rsidRPr="002D00D0">
        <w:rPr>
          <w:lang w:val="pl-PL"/>
        </w:rPr>
        <w:t>2</w:t>
      </w:r>
    </w:p>
    <w:p w14:paraId="4B52C414" w14:textId="77777777" w:rsidR="007041E7" w:rsidRPr="002D00D0" w:rsidRDefault="002D00D0">
      <w:pPr>
        <w:pStyle w:val="Heading3"/>
        <w:rPr>
          <w:lang w:val="pl-PL"/>
        </w:rPr>
      </w:pPr>
      <w:r w:rsidRPr="002D00D0">
        <w:rPr>
          <w:lang w:val="pl-PL"/>
        </w:rPr>
        <w:t>Nagłówek</w:t>
      </w:r>
      <w:r w:rsidRPr="002D00D0">
        <w:rPr>
          <w:lang w:val="pl-PL"/>
        </w:rPr>
        <w:t xml:space="preserve"> </w:t>
      </w:r>
      <w:r w:rsidRPr="002D00D0">
        <w:rPr>
          <w:lang w:val="pl-PL"/>
        </w:rPr>
        <w:t>3</w:t>
      </w:r>
    </w:p>
    <w:p w14:paraId="41391652" w14:textId="77777777" w:rsidR="007041E7" w:rsidRPr="002D00D0" w:rsidRDefault="002D00D0">
      <w:pPr>
        <w:pStyle w:val="Heading4"/>
        <w:rPr>
          <w:lang w:val="pl-PL"/>
        </w:rPr>
      </w:pPr>
      <w:r w:rsidRPr="002D00D0">
        <w:rPr>
          <w:lang w:val="pl-PL"/>
        </w:rPr>
        <w:t>Nagłówek</w:t>
      </w:r>
      <w:r w:rsidRPr="002D00D0">
        <w:rPr>
          <w:lang w:val="pl-PL"/>
        </w:rPr>
        <w:t xml:space="preserve"> </w:t>
      </w:r>
      <w:r w:rsidRPr="002D00D0">
        <w:rPr>
          <w:lang w:val="pl-PL"/>
        </w:rPr>
        <w:t>4</w:t>
      </w:r>
      <w:bookmarkStart w:id="0" w:name="_GoBack"/>
      <w:bookmarkEnd w:id="0"/>
    </w:p>
    <w:sectPr w:rsidR="007041E7" w:rsidRPr="002D00D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2D00D0"/>
    <w:rsid w:val="00326F90"/>
    <w:rsid w:val="007041E7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A10AE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A56F9E-B157-EB4C-B8FB-944A9B684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Robert Górczyński</cp:lastModifiedBy>
  <cp:revision>3</cp:revision>
  <dcterms:created xsi:type="dcterms:W3CDTF">2013-12-23T23:15:00Z</dcterms:created>
  <dcterms:modified xsi:type="dcterms:W3CDTF">2017-01-02T18:29:00Z</dcterms:modified>
  <cp:category/>
</cp:coreProperties>
</file>